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2418034" name="a29b92a0-d049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0243672" name="a29b92a0-d049-11f0-9c7f-e957fb93339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3858881" name="bbd0aad0-d049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6064921" name="bbd0aad0-d049-11f0-9c7f-e957fb93339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Deckenbeleuchtung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Unterlage Deckenbeleuchtung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8080588" name="d40c6ee0-d049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855657" name="d40c6ee0-d049-11f0-9c7f-e957fb93339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8592628" name="1bfbced0-d04a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1860284" name="1bfbced0-d04a-11f0-9c7f-e957fb93339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8103377" name="82efd710-d051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0719384" name="82efd710-d051-11f0-9c7f-e957fb93339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73725490" name="86a11f40-d051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0490208" name="86a11f40-d051-11f0-9c7f-e957fb93339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Sebastianstrasse 46, 9487 Nendeln</w:t>
          </w:r>
        </w:p>
        <w:p>
          <w:pPr>
            <w:spacing w:before="0" w:after="0"/>
          </w:pPr>
          <w:r>
            <w:t>615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